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Eingangsbereich</w:t>
            </w:r>
          </w:p>
          <w:p>
            <w:pPr>
              <w:spacing w:before="0" w:after="0"/>
            </w:pPr>
            <w:r>
              <w:t>Wandschrank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Elektrokasten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77380759" name="61b0b560-a9b9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73387173" name="61b0b560-a9b9-11f0-8eb9-d1fe6439aed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46399977" name="668547e0-a9b9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43523424" name="668547e0-a9b9-11f0-8eb9-d1fe6439aed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540</w:t>
          </w:r>
        </w:p>
        <w:p>
          <w:pPr>
            <w:spacing w:before="0" w:after="0"/>
          </w:pPr>
          <w:r>
            <w:t>DN 540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